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6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韦庆波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16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推拿练功学Ⅰ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推拿练功学Ⅰ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推拿练功学Ⅰ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推拿练功学Ⅰ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中医健身学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中医健身学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